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4D065D" w14:textId="46C6D90D" w:rsidR="00A41668" w:rsidRPr="00A41668" w:rsidRDefault="00682B87" w:rsidP="00A41668">
      <w:pPr>
        <w:pStyle w:val="Tytu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41668">
        <w:rPr>
          <w:rFonts w:ascii="Times New Roman" w:hAnsi="Times New Roman" w:cs="Times New Roman"/>
          <w:b/>
          <w:sz w:val="24"/>
          <w:szCs w:val="24"/>
        </w:rPr>
        <w:t>Załącznik</w:t>
      </w:r>
      <w:proofErr w:type="spellEnd"/>
      <w:r w:rsidRPr="00A4166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41668">
        <w:rPr>
          <w:rFonts w:ascii="Times New Roman" w:hAnsi="Times New Roman" w:cs="Times New Roman"/>
          <w:b/>
          <w:sz w:val="24"/>
          <w:szCs w:val="24"/>
        </w:rPr>
        <w:t>nr</w:t>
      </w:r>
      <w:proofErr w:type="spellEnd"/>
      <w:r w:rsidRPr="00A416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5013">
        <w:rPr>
          <w:rFonts w:ascii="Times New Roman" w:hAnsi="Times New Roman" w:cs="Times New Roman"/>
          <w:b/>
          <w:sz w:val="24"/>
          <w:szCs w:val="24"/>
        </w:rPr>
        <w:t>4</w:t>
      </w:r>
      <w:bookmarkStart w:id="0" w:name="_GoBack"/>
      <w:bookmarkEnd w:id="0"/>
      <w:r w:rsidR="00A41668" w:rsidRPr="00A4166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2FA106E" w14:textId="77777777" w:rsidR="00A41668" w:rsidRDefault="00A41668" w:rsidP="00A41668">
      <w:pPr>
        <w:pStyle w:val="Tytu"/>
        <w:jc w:val="center"/>
      </w:pPr>
    </w:p>
    <w:p w14:paraId="1E54FBFE" w14:textId="77777777" w:rsidR="00A41668" w:rsidRDefault="00A41668" w:rsidP="00A41668">
      <w:pPr>
        <w:pStyle w:val="Tytu"/>
        <w:jc w:val="center"/>
      </w:pPr>
    </w:p>
    <w:p w14:paraId="3D54034F" w14:textId="77777777" w:rsidR="00587917" w:rsidRPr="00A41668" w:rsidRDefault="00682B87" w:rsidP="00A41668">
      <w:pPr>
        <w:pStyle w:val="Tytu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1668">
        <w:rPr>
          <w:rFonts w:ascii="Times New Roman" w:hAnsi="Times New Roman" w:cs="Times New Roman"/>
          <w:b/>
          <w:sz w:val="28"/>
          <w:szCs w:val="28"/>
        </w:rPr>
        <w:t>Polisa</w:t>
      </w:r>
      <w:proofErr w:type="spellEnd"/>
      <w:r w:rsidRPr="00A41668">
        <w:rPr>
          <w:rFonts w:ascii="Times New Roman" w:hAnsi="Times New Roman" w:cs="Times New Roman"/>
          <w:b/>
          <w:sz w:val="28"/>
          <w:szCs w:val="28"/>
        </w:rPr>
        <w:t xml:space="preserve"> OC </w:t>
      </w:r>
      <w:proofErr w:type="spellStart"/>
      <w:r w:rsidRPr="00A41668">
        <w:rPr>
          <w:rFonts w:ascii="Times New Roman" w:hAnsi="Times New Roman" w:cs="Times New Roman"/>
          <w:b/>
          <w:sz w:val="28"/>
          <w:szCs w:val="28"/>
        </w:rPr>
        <w:t>Wykonawcy</w:t>
      </w:r>
      <w:proofErr w:type="spellEnd"/>
    </w:p>
    <w:p w14:paraId="5B0FC4D7" w14:textId="77777777" w:rsidR="00A41668" w:rsidRPr="00A41668" w:rsidRDefault="00A41668" w:rsidP="00A41668">
      <w:pPr>
        <w:rPr>
          <w:rFonts w:ascii="Times New Roman" w:hAnsi="Times New Roman" w:cs="Times New Roman"/>
          <w:sz w:val="24"/>
          <w:szCs w:val="24"/>
        </w:rPr>
      </w:pPr>
    </w:p>
    <w:p w14:paraId="06FF4F77" w14:textId="77777777" w:rsidR="00587917" w:rsidRPr="00A41668" w:rsidRDefault="00682B87">
      <w:pPr>
        <w:rPr>
          <w:rFonts w:ascii="Times New Roman" w:hAnsi="Times New Roman" w:cs="Times New Roman"/>
          <w:sz w:val="24"/>
          <w:szCs w:val="24"/>
        </w:rPr>
      </w:pPr>
      <w:r w:rsidRPr="00A41668">
        <w:rPr>
          <w:rFonts w:ascii="Times New Roman" w:hAnsi="Times New Roman" w:cs="Times New Roman"/>
          <w:sz w:val="24"/>
          <w:szCs w:val="24"/>
        </w:rPr>
        <w:t xml:space="preserve">Do </w:t>
      </w:r>
      <w:proofErr w:type="spellStart"/>
      <w:r w:rsidRPr="00A41668">
        <w:rPr>
          <w:rFonts w:ascii="Times New Roman" w:hAnsi="Times New Roman" w:cs="Times New Roman"/>
          <w:sz w:val="24"/>
          <w:szCs w:val="24"/>
        </w:rPr>
        <w:t>umowy</w:t>
      </w:r>
      <w:proofErr w:type="spellEnd"/>
      <w:r w:rsidRPr="00A416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668">
        <w:rPr>
          <w:rFonts w:ascii="Times New Roman" w:hAnsi="Times New Roman" w:cs="Times New Roman"/>
          <w:sz w:val="24"/>
          <w:szCs w:val="24"/>
        </w:rPr>
        <w:t>dołącza</w:t>
      </w:r>
      <w:proofErr w:type="spellEnd"/>
      <w:r w:rsidRPr="00A416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668">
        <w:rPr>
          <w:rFonts w:ascii="Times New Roman" w:hAnsi="Times New Roman" w:cs="Times New Roman"/>
          <w:sz w:val="24"/>
          <w:szCs w:val="24"/>
        </w:rPr>
        <w:t>się</w:t>
      </w:r>
      <w:proofErr w:type="spellEnd"/>
      <w:r w:rsidRPr="00A416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668">
        <w:rPr>
          <w:rFonts w:ascii="Times New Roman" w:hAnsi="Times New Roman" w:cs="Times New Roman"/>
          <w:sz w:val="24"/>
          <w:szCs w:val="24"/>
        </w:rPr>
        <w:t>kopię</w:t>
      </w:r>
      <w:proofErr w:type="spellEnd"/>
      <w:r w:rsidRPr="00A416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668">
        <w:rPr>
          <w:rFonts w:ascii="Times New Roman" w:hAnsi="Times New Roman" w:cs="Times New Roman"/>
          <w:sz w:val="24"/>
          <w:szCs w:val="24"/>
        </w:rPr>
        <w:t>aktualnej</w:t>
      </w:r>
      <w:proofErr w:type="spellEnd"/>
      <w:r w:rsidRPr="00A416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668">
        <w:rPr>
          <w:rFonts w:ascii="Times New Roman" w:hAnsi="Times New Roman" w:cs="Times New Roman"/>
          <w:sz w:val="24"/>
          <w:szCs w:val="24"/>
        </w:rPr>
        <w:t>polisy</w:t>
      </w:r>
      <w:proofErr w:type="spellEnd"/>
      <w:r w:rsidRPr="00A416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668">
        <w:rPr>
          <w:rFonts w:ascii="Times New Roman" w:hAnsi="Times New Roman" w:cs="Times New Roman"/>
          <w:sz w:val="24"/>
          <w:szCs w:val="24"/>
        </w:rPr>
        <w:t>ubezpieczenia</w:t>
      </w:r>
      <w:proofErr w:type="spellEnd"/>
      <w:r w:rsidRPr="00A416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668">
        <w:rPr>
          <w:rFonts w:ascii="Times New Roman" w:hAnsi="Times New Roman" w:cs="Times New Roman"/>
          <w:sz w:val="24"/>
          <w:szCs w:val="24"/>
        </w:rPr>
        <w:t>odpowiedzialności</w:t>
      </w:r>
      <w:proofErr w:type="spellEnd"/>
      <w:r w:rsidRPr="00A416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668">
        <w:rPr>
          <w:rFonts w:ascii="Times New Roman" w:hAnsi="Times New Roman" w:cs="Times New Roman"/>
          <w:sz w:val="24"/>
          <w:szCs w:val="24"/>
        </w:rPr>
        <w:t>cywilnej</w:t>
      </w:r>
      <w:proofErr w:type="spellEnd"/>
      <w:r w:rsidRPr="00A416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668">
        <w:rPr>
          <w:rFonts w:ascii="Times New Roman" w:hAnsi="Times New Roman" w:cs="Times New Roman"/>
          <w:sz w:val="24"/>
          <w:szCs w:val="24"/>
        </w:rPr>
        <w:t>Wykonawcy</w:t>
      </w:r>
      <w:proofErr w:type="spellEnd"/>
      <w:r w:rsidRPr="00A41668">
        <w:rPr>
          <w:rFonts w:ascii="Times New Roman" w:hAnsi="Times New Roman" w:cs="Times New Roman"/>
          <w:sz w:val="24"/>
          <w:szCs w:val="24"/>
        </w:rPr>
        <w:t>,</w:t>
      </w:r>
      <w:r w:rsidR="00A416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668">
        <w:rPr>
          <w:rFonts w:ascii="Times New Roman" w:hAnsi="Times New Roman" w:cs="Times New Roman"/>
          <w:sz w:val="24"/>
          <w:szCs w:val="24"/>
        </w:rPr>
        <w:t>obejmującej</w:t>
      </w:r>
      <w:proofErr w:type="spellEnd"/>
      <w:r w:rsidRPr="00A416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668">
        <w:rPr>
          <w:rFonts w:ascii="Times New Roman" w:hAnsi="Times New Roman" w:cs="Times New Roman"/>
          <w:sz w:val="24"/>
          <w:szCs w:val="24"/>
        </w:rPr>
        <w:t>działalność</w:t>
      </w:r>
      <w:proofErr w:type="spellEnd"/>
      <w:r w:rsidRPr="00A416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668">
        <w:rPr>
          <w:rFonts w:ascii="Times New Roman" w:hAnsi="Times New Roman" w:cs="Times New Roman"/>
          <w:sz w:val="24"/>
          <w:szCs w:val="24"/>
        </w:rPr>
        <w:t>związaną</w:t>
      </w:r>
      <w:proofErr w:type="spellEnd"/>
      <w:r w:rsidRPr="00A41668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A41668">
        <w:rPr>
          <w:rFonts w:ascii="Times New Roman" w:hAnsi="Times New Roman" w:cs="Times New Roman"/>
          <w:sz w:val="24"/>
          <w:szCs w:val="24"/>
        </w:rPr>
        <w:t>konserwacją</w:t>
      </w:r>
      <w:proofErr w:type="spellEnd"/>
      <w:r w:rsidRPr="00A41668">
        <w:rPr>
          <w:rFonts w:ascii="Times New Roman" w:hAnsi="Times New Roman" w:cs="Times New Roman"/>
          <w:sz w:val="24"/>
          <w:szCs w:val="24"/>
        </w:rPr>
        <w:t>, przeglądami i naprawami dźwigów.</w:t>
      </w:r>
    </w:p>
    <w:p w14:paraId="0B98362A" w14:textId="77777777" w:rsidR="00587917" w:rsidRPr="00A41668" w:rsidRDefault="00587917">
      <w:pPr>
        <w:rPr>
          <w:rFonts w:ascii="Times New Roman" w:hAnsi="Times New Roman" w:cs="Times New Roman"/>
          <w:sz w:val="24"/>
          <w:szCs w:val="24"/>
        </w:rPr>
      </w:pPr>
    </w:p>
    <w:p w14:paraId="6962A9FE" w14:textId="77777777" w:rsidR="00587917" w:rsidRPr="00A41668" w:rsidRDefault="00682B87">
      <w:pPr>
        <w:rPr>
          <w:rFonts w:ascii="Times New Roman" w:hAnsi="Times New Roman" w:cs="Times New Roman"/>
          <w:sz w:val="24"/>
          <w:szCs w:val="24"/>
        </w:rPr>
      </w:pPr>
      <w:r w:rsidRPr="00A41668">
        <w:rPr>
          <w:rFonts w:ascii="Times New Roman" w:hAnsi="Times New Roman" w:cs="Times New Roman"/>
          <w:sz w:val="24"/>
          <w:szCs w:val="24"/>
        </w:rPr>
        <w:t>Nr polisy: __________________________</w:t>
      </w:r>
    </w:p>
    <w:p w14:paraId="09207315" w14:textId="77777777" w:rsidR="00587917" w:rsidRPr="00A41668" w:rsidRDefault="00682B87">
      <w:pPr>
        <w:rPr>
          <w:rFonts w:ascii="Times New Roman" w:hAnsi="Times New Roman" w:cs="Times New Roman"/>
          <w:sz w:val="24"/>
          <w:szCs w:val="24"/>
        </w:rPr>
      </w:pPr>
      <w:r w:rsidRPr="00A41668">
        <w:rPr>
          <w:rFonts w:ascii="Times New Roman" w:hAnsi="Times New Roman" w:cs="Times New Roman"/>
          <w:sz w:val="24"/>
          <w:szCs w:val="24"/>
        </w:rPr>
        <w:t>Ubezpieczyciel: ______________________</w:t>
      </w:r>
    </w:p>
    <w:p w14:paraId="3CEB9F22" w14:textId="77777777" w:rsidR="00587917" w:rsidRPr="00A41668" w:rsidRDefault="00682B87">
      <w:pPr>
        <w:rPr>
          <w:rFonts w:ascii="Times New Roman" w:hAnsi="Times New Roman" w:cs="Times New Roman"/>
          <w:sz w:val="24"/>
          <w:szCs w:val="24"/>
        </w:rPr>
      </w:pPr>
      <w:r w:rsidRPr="00A41668">
        <w:rPr>
          <w:rFonts w:ascii="Times New Roman" w:hAnsi="Times New Roman" w:cs="Times New Roman"/>
          <w:sz w:val="24"/>
          <w:szCs w:val="24"/>
        </w:rPr>
        <w:t>Okres ważności: od _________ do ___________</w:t>
      </w:r>
    </w:p>
    <w:p w14:paraId="36449F2A" w14:textId="77777777" w:rsidR="00587917" w:rsidRPr="00A41668" w:rsidRDefault="00682B87">
      <w:pPr>
        <w:rPr>
          <w:rFonts w:ascii="Times New Roman" w:hAnsi="Times New Roman" w:cs="Times New Roman"/>
          <w:sz w:val="24"/>
          <w:szCs w:val="24"/>
        </w:rPr>
      </w:pPr>
      <w:r w:rsidRPr="00A41668">
        <w:rPr>
          <w:rFonts w:ascii="Times New Roman" w:hAnsi="Times New Roman" w:cs="Times New Roman"/>
          <w:sz w:val="24"/>
          <w:szCs w:val="24"/>
        </w:rPr>
        <w:t>Suma ubezpieczenia: __________________ zł</w:t>
      </w:r>
    </w:p>
    <w:sectPr w:rsidR="00587917" w:rsidRPr="00A41668" w:rsidSect="00E21415">
      <w:headerReference w:type="default" r:id="rId9"/>
      <w:footerReference w:type="default" r:id="rId10"/>
      <w:pgSz w:w="12240" w:h="15840"/>
      <w:pgMar w:top="1139" w:right="1800" w:bottom="1440" w:left="1800" w:header="284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9DAAA5" w14:textId="77777777" w:rsidR="008360B4" w:rsidRDefault="008360B4" w:rsidP="008360B4">
      <w:pPr>
        <w:spacing w:after="0" w:line="240" w:lineRule="auto"/>
      </w:pPr>
      <w:r>
        <w:separator/>
      </w:r>
    </w:p>
  </w:endnote>
  <w:endnote w:type="continuationSeparator" w:id="0">
    <w:p w14:paraId="38DEC320" w14:textId="77777777" w:rsidR="008360B4" w:rsidRDefault="008360B4" w:rsidP="008360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ƒ]‚uD">
    <w:altName w:val="Times New Roman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DF1F51" w14:textId="77777777" w:rsidR="00E21415" w:rsidRPr="00352132" w:rsidRDefault="00E21415" w:rsidP="00E21415">
    <w:pPr>
      <w:pStyle w:val="Stopka"/>
      <w:ind w:left="720"/>
      <w:rPr>
        <w:rFonts w:ascii="Arial" w:hAnsi="Arial" w:cs="Arial"/>
        <w:sz w:val="14"/>
        <w:szCs w:val="12"/>
      </w:rPr>
    </w:pPr>
    <w:r w:rsidRPr="00352132">
      <w:rPr>
        <w:rFonts w:ascii="Arial" w:hAnsi="Arial" w:cs="Arial"/>
        <w:color w:val="C0504D" w:themeColor="accent2"/>
        <w:sz w:val="14"/>
        <w:szCs w:val="12"/>
      </w:rPr>
      <w:sym w:font="Symbol" w:char="F0B7"/>
    </w:r>
    <w:r>
      <w:rPr>
        <w:rFonts w:ascii="Arial" w:hAnsi="Arial" w:cs="Arial"/>
        <w:color w:val="C0504D" w:themeColor="accent2"/>
        <w:sz w:val="14"/>
        <w:szCs w:val="12"/>
      </w:rPr>
      <w:t xml:space="preserve">  </w:t>
    </w:r>
    <w:proofErr w:type="spellStart"/>
    <w:r>
      <w:rPr>
        <w:rFonts w:ascii="Arial" w:hAnsi="Arial" w:cs="Arial"/>
        <w:color w:val="C0504D" w:themeColor="accent2"/>
        <w:sz w:val="14"/>
        <w:szCs w:val="12"/>
      </w:rPr>
      <w:t>zdrowie</w:t>
    </w:r>
    <w:proofErr w:type="spellEnd"/>
    <w:r>
      <w:rPr>
        <w:rFonts w:ascii="Arial" w:hAnsi="Arial" w:cs="Arial"/>
        <w:color w:val="C0504D" w:themeColor="accent2"/>
        <w:sz w:val="14"/>
        <w:szCs w:val="12"/>
      </w:rPr>
      <w:t xml:space="preserve"> </w:t>
    </w:r>
    <w:r w:rsidRPr="00352132">
      <w:rPr>
        <w:rFonts w:ascii="Arial" w:hAnsi="Arial" w:cs="Arial"/>
        <w:color w:val="C0504D" w:themeColor="accent2"/>
        <w:sz w:val="14"/>
        <w:szCs w:val="12"/>
      </w:rPr>
      <w:sym w:font="Symbol" w:char="F0B7"/>
    </w:r>
    <w:r>
      <w:rPr>
        <w:rFonts w:ascii="Arial" w:hAnsi="Arial" w:cs="Arial"/>
        <w:color w:val="C0504D" w:themeColor="accent2"/>
        <w:sz w:val="14"/>
        <w:szCs w:val="12"/>
      </w:rPr>
      <w:t xml:space="preserve"> </w:t>
    </w:r>
    <w:proofErr w:type="spellStart"/>
    <w:r>
      <w:rPr>
        <w:rFonts w:ascii="Arial" w:hAnsi="Arial" w:cs="Arial"/>
        <w:color w:val="C0504D" w:themeColor="accent2"/>
        <w:sz w:val="14"/>
        <w:szCs w:val="12"/>
      </w:rPr>
      <w:t>profesjonalizm</w:t>
    </w:r>
    <w:proofErr w:type="spellEnd"/>
    <w:r>
      <w:rPr>
        <w:rFonts w:ascii="Arial" w:hAnsi="Arial" w:cs="Arial"/>
        <w:color w:val="C0504D" w:themeColor="accent2"/>
        <w:sz w:val="14"/>
        <w:szCs w:val="12"/>
      </w:rPr>
      <w:t xml:space="preserve"> </w:t>
    </w:r>
    <w:r w:rsidRPr="00352132">
      <w:rPr>
        <w:rFonts w:ascii="Arial" w:hAnsi="Arial" w:cs="Arial"/>
        <w:color w:val="C0504D" w:themeColor="accent2"/>
        <w:sz w:val="14"/>
        <w:szCs w:val="12"/>
      </w:rPr>
      <w:sym w:font="Symbol" w:char="F0B7"/>
    </w:r>
    <w:r>
      <w:rPr>
        <w:rFonts w:ascii="Arial" w:hAnsi="Arial" w:cs="Arial"/>
        <w:color w:val="C0504D" w:themeColor="accent2"/>
        <w:sz w:val="14"/>
        <w:szCs w:val="12"/>
      </w:rPr>
      <w:t xml:space="preserve"> </w:t>
    </w:r>
    <w:proofErr w:type="spellStart"/>
    <w:r>
      <w:rPr>
        <w:rFonts w:ascii="Arial" w:hAnsi="Arial" w:cs="Arial"/>
        <w:color w:val="C0504D" w:themeColor="accent2"/>
        <w:sz w:val="14"/>
        <w:szCs w:val="12"/>
      </w:rPr>
      <w:t>nowoczesność</w:t>
    </w:r>
    <w:proofErr w:type="spellEnd"/>
    <w:r w:rsidRPr="00352132">
      <w:rPr>
        <w:rFonts w:ascii="Arial" w:hAnsi="Arial" w:cs="Arial"/>
        <w:color w:val="C0504D" w:themeColor="accent2"/>
        <w:sz w:val="14"/>
        <w:szCs w:val="12"/>
      </w:rPr>
      <w:t xml:space="preserve"> </w:t>
    </w:r>
    <w:r w:rsidRPr="00352132">
      <w:rPr>
        <w:rFonts w:ascii="Arial" w:hAnsi="Arial" w:cs="Arial"/>
        <w:color w:val="C0504D" w:themeColor="accent2"/>
        <w:sz w:val="14"/>
        <w:szCs w:val="12"/>
      </w:rPr>
      <w:sym w:font="Symbol" w:char="F0B7"/>
    </w:r>
    <w:r>
      <w:rPr>
        <w:rFonts w:ascii="Arial" w:hAnsi="Arial" w:cs="Arial"/>
        <w:color w:val="C0504D" w:themeColor="accent2"/>
        <w:sz w:val="14"/>
        <w:szCs w:val="12"/>
      </w:rPr>
      <w:t xml:space="preserve"> </w:t>
    </w:r>
    <w:proofErr w:type="spellStart"/>
    <w:r>
      <w:rPr>
        <w:rFonts w:ascii="Arial" w:hAnsi="Arial" w:cs="Arial"/>
        <w:color w:val="C0504D" w:themeColor="accent2"/>
        <w:sz w:val="14"/>
        <w:szCs w:val="12"/>
      </w:rPr>
      <w:t>zdrowie</w:t>
    </w:r>
    <w:proofErr w:type="spellEnd"/>
    <w:r w:rsidRPr="00352132">
      <w:rPr>
        <w:rFonts w:ascii="Arial" w:hAnsi="Arial" w:cs="Arial"/>
        <w:color w:val="C0504D" w:themeColor="accent2"/>
        <w:sz w:val="14"/>
        <w:szCs w:val="12"/>
      </w:rPr>
      <w:t xml:space="preserve"> </w:t>
    </w:r>
    <w:r w:rsidRPr="00352132">
      <w:rPr>
        <w:rFonts w:ascii="Arial" w:hAnsi="Arial" w:cs="Arial"/>
        <w:color w:val="C0504D" w:themeColor="accent2"/>
        <w:sz w:val="14"/>
        <w:szCs w:val="12"/>
      </w:rPr>
      <w:sym w:font="Symbol" w:char="F0B7"/>
    </w:r>
    <w:r>
      <w:rPr>
        <w:rFonts w:ascii="Arial" w:hAnsi="Arial" w:cs="Arial"/>
        <w:color w:val="C0504D" w:themeColor="accent2"/>
        <w:sz w:val="14"/>
        <w:szCs w:val="12"/>
      </w:rPr>
      <w:t xml:space="preserve"> </w:t>
    </w:r>
    <w:proofErr w:type="spellStart"/>
    <w:r w:rsidRPr="00352132">
      <w:rPr>
        <w:rFonts w:ascii="Arial" w:hAnsi="Arial" w:cs="Arial"/>
        <w:color w:val="C0504D" w:themeColor="accent2"/>
        <w:sz w:val="14"/>
        <w:szCs w:val="12"/>
      </w:rPr>
      <w:t>profesjonalizm</w:t>
    </w:r>
    <w:proofErr w:type="spellEnd"/>
    <w:r w:rsidRPr="00352132">
      <w:rPr>
        <w:rFonts w:ascii="Arial" w:hAnsi="Arial" w:cs="Arial"/>
        <w:color w:val="C0504D" w:themeColor="accent2"/>
        <w:sz w:val="14"/>
        <w:szCs w:val="12"/>
      </w:rPr>
      <w:t xml:space="preserve"> </w:t>
    </w:r>
    <w:r w:rsidRPr="00352132">
      <w:rPr>
        <w:rFonts w:ascii="Arial" w:hAnsi="Arial" w:cs="Arial"/>
        <w:color w:val="C0504D" w:themeColor="accent2"/>
        <w:sz w:val="14"/>
        <w:szCs w:val="12"/>
      </w:rPr>
      <w:sym w:font="Symbol" w:char="F0B7"/>
    </w:r>
    <w:r>
      <w:rPr>
        <w:rFonts w:ascii="Arial" w:hAnsi="Arial" w:cs="Arial"/>
        <w:color w:val="C0504D" w:themeColor="accent2"/>
        <w:sz w:val="14"/>
        <w:szCs w:val="12"/>
      </w:rPr>
      <w:t xml:space="preserve"> </w:t>
    </w:r>
    <w:proofErr w:type="spellStart"/>
    <w:r w:rsidRPr="00352132">
      <w:rPr>
        <w:rFonts w:ascii="Arial" w:hAnsi="Arial" w:cs="Arial"/>
        <w:color w:val="C0504D" w:themeColor="accent2"/>
        <w:sz w:val="14"/>
        <w:szCs w:val="12"/>
      </w:rPr>
      <w:t>nowoczesność</w:t>
    </w:r>
    <w:proofErr w:type="spellEnd"/>
    <w:r w:rsidRPr="00352132">
      <w:rPr>
        <w:rFonts w:ascii="Arial" w:hAnsi="Arial" w:cs="Arial"/>
        <w:color w:val="C0504D" w:themeColor="accent2"/>
        <w:sz w:val="14"/>
        <w:szCs w:val="12"/>
      </w:rPr>
      <w:t xml:space="preserve"> </w:t>
    </w:r>
    <w:r w:rsidRPr="00352132">
      <w:rPr>
        <w:rFonts w:ascii="Arial" w:hAnsi="Arial" w:cs="Arial"/>
        <w:color w:val="C0504D" w:themeColor="accent2"/>
        <w:sz w:val="14"/>
        <w:szCs w:val="12"/>
      </w:rPr>
      <w:sym w:font="Symbol" w:char="F0B7"/>
    </w:r>
    <w:r w:rsidRPr="00352132">
      <w:rPr>
        <w:rFonts w:ascii="Arial" w:hAnsi="Arial" w:cs="Arial"/>
        <w:color w:val="C0504D" w:themeColor="accent2"/>
        <w:sz w:val="14"/>
        <w:szCs w:val="12"/>
      </w:rPr>
      <w:t xml:space="preserve">  </w:t>
    </w:r>
    <w:proofErr w:type="spellStart"/>
    <w:r w:rsidRPr="00352132">
      <w:rPr>
        <w:rFonts w:ascii="Arial" w:hAnsi="Arial" w:cs="Arial"/>
        <w:color w:val="C0504D" w:themeColor="accent2"/>
        <w:sz w:val="14"/>
        <w:szCs w:val="12"/>
      </w:rPr>
      <w:t>zdrowie</w:t>
    </w:r>
    <w:proofErr w:type="spellEnd"/>
    <w:r w:rsidRPr="00352132">
      <w:rPr>
        <w:rFonts w:ascii="Arial" w:hAnsi="Arial" w:cs="Arial"/>
        <w:color w:val="C0504D" w:themeColor="accent2"/>
        <w:sz w:val="14"/>
        <w:szCs w:val="12"/>
      </w:rPr>
      <w:t xml:space="preserve"> </w:t>
    </w:r>
    <w:r w:rsidRPr="00352132">
      <w:rPr>
        <w:rFonts w:ascii="Arial" w:hAnsi="Arial" w:cs="Arial"/>
        <w:color w:val="C0504D" w:themeColor="accent2"/>
        <w:sz w:val="14"/>
        <w:szCs w:val="12"/>
      </w:rPr>
      <w:sym w:font="Symbol" w:char="F0B7"/>
    </w:r>
    <w:r w:rsidRPr="00352132">
      <w:rPr>
        <w:rFonts w:ascii="Arial" w:hAnsi="Arial" w:cs="Arial"/>
        <w:color w:val="C0504D" w:themeColor="accent2"/>
        <w:sz w:val="14"/>
        <w:szCs w:val="12"/>
      </w:rPr>
      <w:t xml:space="preserve"> </w:t>
    </w:r>
    <w:proofErr w:type="spellStart"/>
    <w:r w:rsidRPr="00352132">
      <w:rPr>
        <w:rFonts w:ascii="Arial" w:hAnsi="Arial" w:cs="Arial"/>
        <w:color w:val="C0504D" w:themeColor="accent2"/>
        <w:sz w:val="14"/>
        <w:szCs w:val="12"/>
      </w:rPr>
      <w:t>profesjonalizm</w:t>
    </w:r>
    <w:proofErr w:type="spellEnd"/>
    <w:r w:rsidRPr="00352132">
      <w:rPr>
        <w:rFonts w:ascii="Arial" w:hAnsi="Arial" w:cs="Arial"/>
        <w:color w:val="C0504D" w:themeColor="accent2"/>
        <w:sz w:val="14"/>
        <w:szCs w:val="12"/>
      </w:rPr>
      <w:t xml:space="preserve"> </w:t>
    </w:r>
    <w:r w:rsidRPr="00352132">
      <w:rPr>
        <w:rFonts w:ascii="Arial" w:hAnsi="Arial" w:cs="Arial"/>
        <w:color w:val="C0504D" w:themeColor="accent2"/>
        <w:sz w:val="14"/>
        <w:szCs w:val="12"/>
      </w:rPr>
      <w:sym w:font="Symbol" w:char="F0B7"/>
    </w:r>
    <w:r>
      <w:rPr>
        <w:rFonts w:ascii="Arial" w:hAnsi="Arial" w:cs="Arial"/>
        <w:color w:val="C0504D" w:themeColor="accent2"/>
        <w:sz w:val="14"/>
        <w:szCs w:val="12"/>
      </w:rPr>
      <w:t xml:space="preserve"> </w:t>
    </w:r>
    <w:proofErr w:type="spellStart"/>
    <w:r w:rsidRPr="00352132">
      <w:rPr>
        <w:rFonts w:ascii="Arial" w:hAnsi="Arial" w:cs="Arial"/>
        <w:color w:val="C0504D" w:themeColor="accent2"/>
        <w:sz w:val="14"/>
        <w:szCs w:val="12"/>
      </w:rPr>
      <w:t>nowoczesność</w:t>
    </w:r>
    <w:proofErr w:type="spellEnd"/>
    <w:r w:rsidRPr="00352132">
      <w:rPr>
        <w:rFonts w:ascii="Arial" w:hAnsi="Arial" w:cs="Arial"/>
        <w:color w:val="C0504D" w:themeColor="accent2"/>
        <w:sz w:val="14"/>
        <w:szCs w:val="12"/>
      </w:rPr>
      <w:t xml:space="preserve"> </w:t>
    </w:r>
    <w:r w:rsidRPr="00352132">
      <w:rPr>
        <w:rFonts w:ascii="Arial" w:hAnsi="Arial" w:cs="Arial"/>
        <w:color w:val="C0504D" w:themeColor="accent2"/>
        <w:sz w:val="14"/>
        <w:szCs w:val="12"/>
      </w:rPr>
      <w:sym w:font="Symbol" w:char="F0B7"/>
    </w:r>
  </w:p>
  <w:p w14:paraId="39C15386" w14:textId="77777777" w:rsidR="00E21415" w:rsidRDefault="00E21415" w:rsidP="00E21415">
    <w:pPr>
      <w:pStyle w:val="Stopka"/>
      <w:ind w:left="720"/>
      <w:rPr>
        <w:rFonts w:ascii="Arial" w:hAnsi="Arial" w:cs="Arial"/>
        <w:sz w:val="12"/>
        <w:szCs w:val="12"/>
      </w:rPr>
    </w:pPr>
  </w:p>
  <w:p w14:paraId="48AE0123" w14:textId="77777777" w:rsidR="00E21415" w:rsidRPr="00EF7C6F" w:rsidRDefault="00E21415" w:rsidP="00E21415">
    <w:pPr>
      <w:autoSpaceDE w:val="0"/>
      <w:autoSpaceDN w:val="0"/>
      <w:adjustRightInd w:val="0"/>
      <w:ind w:firstLine="708"/>
      <w:rPr>
        <w:rFonts w:ascii="Arial" w:hAnsi="Arial" w:cs="Arial"/>
        <w:sz w:val="14"/>
        <w:szCs w:val="14"/>
      </w:rPr>
    </w:pPr>
    <w:r w:rsidRPr="00EF7C6F">
      <w:rPr>
        <w:rFonts w:ascii="Arial" w:hAnsi="Arial" w:cs="Arial"/>
        <w:sz w:val="14"/>
        <w:szCs w:val="14"/>
      </w:rPr>
      <w:t xml:space="preserve">ul. </w:t>
    </w:r>
    <w:proofErr w:type="spellStart"/>
    <w:r w:rsidRPr="00EF7C6F">
      <w:rPr>
        <w:rFonts w:ascii="Arial" w:hAnsi="Arial" w:cs="Arial"/>
        <w:sz w:val="14"/>
        <w:szCs w:val="14"/>
      </w:rPr>
      <w:t>Koszarowa</w:t>
    </w:r>
    <w:proofErr w:type="spellEnd"/>
    <w:r w:rsidRPr="00EF7C6F">
      <w:rPr>
        <w:rFonts w:ascii="Arial" w:hAnsi="Arial" w:cs="Arial"/>
        <w:sz w:val="14"/>
        <w:szCs w:val="14"/>
      </w:rPr>
      <w:t xml:space="preserve"> 5, 51-149 </w:t>
    </w:r>
    <w:proofErr w:type="spellStart"/>
    <w:r w:rsidRPr="00EF7C6F">
      <w:rPr>
        <w:rFonts w:ascii="Arial" w:hAnsi="Arial" w:cs="Arial"/>
        <w:sz w:val="14"/>
        <w:szCs w:val="14"/>
      </w:rPr>
      <w:t>Wrocław</w:t>
    </w:r>
    <w:proofErr w:type="spellEnd"/>
    <w:r>
      <w:rPr>
        <w:rFonts w:ascii="Arial" w:hAnsi="Arial" w:cs="Arial"/>
        <w:sz w:val="14"/>
        <w:szCs w:val="14"/>
      </w:rPr>
      <w:br/>
    </w:r>
    <w:r>
      <w:rPr>
        <w:noProof/>
        <w:lang w:val="pl-PL" w:eastAsia="pl-PL"/>
      </w:rPr>
      <w:drawing>
        <wp:anchor distT="0" distB="0" distL="114300" distR="114300" simplePos="0" relativeHeight="251663872" behindDoc="0" locked="0" layoutInCell="1" allowOverlap="1" wp14:anchorId="566E842A" wp14:editId="68D12109">
          <wp:simplePos x="0" y="0"/>
          <wp:positionH relativeFrom="column">
            <wp:posOffset>4579620</wp:posOffset>
          </wp:positionH>
          <wp:positionV relativeFrom="paragraph">
            <wp:posOffset>19050</wp:posOffset>
          </wp:positionV>
          <wp:extent cx="1210310" cy="443230"/>
          <wp:effectExtent l="0" t="0" r="8890" b="0"/>
          <wp:wrapNone/>
          <wp:docPr id="669388034" name="Obraz 3" descr="Obraz zawierający tekst, Czcionka, logo, Grafik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4661112" name="Obraz 3" descr="Obraz zawierający tekst, Czcionka, logo, Grafika&#10;&#10;Zawartość wygenerowana przez AI może być niepoprawna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0310" cy="443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sz w:val="14"/>
        <w:szCs w:val="14"/>
      </w:rPr>
      <w:t xml:space="preserve">                  </w:t>
    </w:r>
    <w:r w:rsidRPr="00EF7C6F">
      <w:rPr>
        <w:rFonts w:ascii="Arial" w:hAnsi="Arial" w:cs="Arial"/>
        <w:sz w:val="14"/>
        <w:szCs w:val="14"/>
      </w:rPr>
      <w:t xml:space="preserve">NIP: 895-16-31-106 | </w:t>
    </w:r>
    <w:proofErr w:type="spellStart"/>
    <w:r w:rsidRPr="00EF7C6F">
      <w:rPr>
        <w:rFonts w:ascii="Arial" w:hAnsi="Arial" w:cs="Arial"/>
        <w:sz w:val="14"/>
        <w:szCs w:val="14"/>
      </w:rPr>
      <w:t>Regon</w:t>
    </w:r>
    <w:proofErr w:type="spellEnd"/>
    <w:r w:rsidRPr="00EF7C6F">
      <w:rPr>
        <w:rFonts w:ascii="Arial" w:hAnsi="Arial" w:cs="Arial"/>
        <w:sz w:val="14"/>
        <w:szCs w:val="14"/>
      </w:rPr>
      <w:t>: 000290469</w:t>
    </w:r>
    <w:r>
      <w:rPr>
        <w:rFonts w:ascii="Arial" w:hAnsi="Arial" w:cs="Arial"/>
        <w:sz w:val="14"/>
        <w:szCs w:val="14"/>
      </w:rPr>
      <w:br/>
      <w:t xml:space="preserve">                  </w:t>
    </w:r>
    <w:proofErr w:type="spellStart"/>
    <w:r w:rsidRPr="00EF7C6F">
      <w:rPr>
        <w:rFonts w:ascii="Arial" w:hAnsi="Arial" w:cs="Arial"/>
        <w:sz w:val="14"/>
        <w:szCs w:val="14"/>
      </w:rPr>
      <w:t>Sekretariat</w:t>
    </w:r>
    <w:proofErr w:type="spellEnd"/>
    <w:r w:rsidRPr="00EF7C6F">
      <w:rPr>
        <w:rFonts w:ascii="Arial" w:hAnsi="Arial" w:cs="Arial"/>
        <w:sz w:val="14"/>
        <w:szCs w:val="14"/>
      </w:rPr>
      <w:t>: 71 395 74 26 | fax 71 326 06 22</w:t>
    </w:r>
    <w:r>
      <w:rPr>
        <w:rFonts w:ascii="Arial" w:hAnsi="Arial" w:cs="Arial"/>
        <w:sz w:val="14"/>
        <w:szCs w:val="14"/>
      </w:rPr>
      <w:br/>
      <w:t xml:space="preserve">                  </w:t>
    </w:r>
    <w:proofErr w:type="spellStart"/>
    <w:r w:rsidRPr="00EF7C6F">
      <w:rPr>
        <w:rFonts w:ascii="Arial" w:hAnsi="Arial" w:cs="Arial"/>
        <w:sz w:val="14"/>
        <w:szCs w:val="14"/>
      </w:rPr>
      <w:t>Centrala</w:t>
    </w:r>
    <w:proofErr w:type="spellEnd"/>
    <w:r w:rsidRPr="00EF7C6F">
      <w:rPr>
        <w:rFonts w:ascii="Arial" w:hAnsi="Arial" w:cs="Arial"/>
        <w:sz w:val="14"/>
        <w:szCs w:val="14"/>
      </w:rPr>
      <w:t xml:space="preserve"> tel.: 71 326 13 25</w:t>
    </w:r>
    <w:r>
      <w:rPr>
        <w:rFonts w:ascii="Arial" w:hAnsi="Arial" w:cs="Arial"/>
        <w:sz w:val="14"/>
        <w:szCs w:val="14"/>
      </w:rPr>
      <w:br/>
      <w:t xml:space="preserve">                  </w:t>
    </w:r>
    <w:hyperlink r:id="rId2" w:history="1">
      <w:r w:rsidRPr="00E8621E">
        <w:rPr>
          <w:rStyle w:val="Hipercze"/>
          <w:rFonts w:ascii="ƒ]‚uD" w:hAnsi="ƒ]‚uD" w:cs="ƒ]‚uD"/>
          <w:sz w:val="14"/>
          <w:szCs w:val="14"/>
        </w:rPr>
        <w:t>sekretariat@szpital.wroc.pl</w:t>
      </w:r>
    </w:hyperlink>
    <w:r>
      <w:rPr>
        <w:rFonts w:ascii="ƒ]‚uD" w:hAnsi="ƒ]‚uD" w:cs="ƒ]‚uD"/>
        <w:sz w:val="14"/>
        <w:szCs w:val="14"/>
      </w:rPr>
      <w:t xml:space="preserve">                                                                 www.szpital.wroc.pl</w:t>
    </w:r>
  </w:p>
  <w:p w14:paraId="4A9AFD13" w14:textId="77777777" w:rsidR="00E21415" w:rsidRDefault="00E2141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3D617E" w14:textId="77777777" w:rsidR="008360B4" w:rsidRDefault="008360B4" w:rsidP="008360B4">
      <w:pPr>
        <w:spacing w:after="0" w:line="240" w:lineRule="auto"/>
      </w:pPr>
      <w:r>
        <w:separator/>
      </w:r>
    </w:p>
  </w:footnote>
  <w:footnote w:type="continuationSeparator" w:id="0">
    <w:p w14:paraId="4D3BA7B8" w14:textId="77777777" w:rsidR="008360B4" w:rsidRDefault="008360B4" w:rsidP="008360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798333" w14:textId="77777777" w:rsidR="00A41668" w:rsidRDefault="00A41668" w:rsidP="00A41668">
    <w:pPr>
      <w:pStyle w:val="Nagwek"/>
      <w:jc w:val="center"/>
    </w:pPr>
    <w:r>
      <w:rPr>
        <w:noProof/>
        <w:lang w:val="pl-PL" w:eastAsia="pl-PL"/>
      </w:rPr>
      <w:drawing>
        <wp:inline distT="0" distB="0" distL="0" distR="0" wp14:anchorId="48F964B4" wp14:editId="22992030">
          <wp:extent cx="2124075" cy="90487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8" t="-85" r="-38" b="-85"/>
                  <a:stretch>
                    <a:fillRect/>
                  </a:stretch>
                </pic:blipFill>
                <pic:spPr bwMode="auto">
                  <a:xfrm>
                    <a:off x="0" y="0"/>
                    <a:ext cx="2124075" cy="90487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7BAB0315" w14:textId="77777777" w:rsidR="00A41668" w:rsidRDefault="00A4166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45013"/>
    <w:rsid w:val="0015074B"/>
    <w:rsid w:val="0029639D"/>
    <w:rsid w:val="00326F90"/>
    <w:rsid w:val="00587917"/>
    <w:rsid w:val="00682B87"/>
    <w:rsid w:val="008360B4"/>
    <w:rsid w:val="00A41668"/>
    <w:rsid w:val="00AA1D8D"/>
    <w:rsid w:val="00B47730"/>
    <w:rsid w:val="00C56594"/>
    <w:rsid w:val="00CB0664"/>
    <w:rsid w:val="00E21415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35077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836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0B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E2141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836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0B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E2141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szpital.wroc.pl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B0AB472-2912-4BBB-980B-6FC457A38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54</Words>
  <Characters>326</Characters>
  <Application>Microsoft Office Word</Application>
  <DocSecurity>0</DocSecurity>
  <Lines>2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Joanna Adamiak</cp:lastModifiedBy>
  <cp:revision>6</cp:revision>
  <dcterms:created xsi:type="dcterms:W3CDTF">2025-04-09T05:39:00Z</dcterms:created>
  <dcterms:modified xsi:type="dcterms:W3CDTF">2026-01-27T08:13:00Z</dcterms:modified>
</cp:coreProperties>
</file>